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2C63" w14:textId="77777777" w:rsidR="00E22EF8" w:rsidRPr="00ED4414" w:rsidRDefault="00000000">
      <w:pPr>
        <w:pStyle w:val="Heading1"/>
        <w:rPr>
          <w:color w:val="000000" w:themeColor="text1"/>
          <w:sz w:val="40"/>
          <w:szCs w:val="40"/>
        </w:rPr>
      </w:pPr>
      <w:r w:rsidRPr="00ED4414">
        <w:rPr>
          <w:color w:val="000000" w:themeColor="text1"/>
          <w:sz w:val="40"/>
          <w:szCs w:val="40"/>
        </w:rPr>
        <w:t>MERN Stack Project Setup Instructions – FinalYearProjectsHub</w:t>
      </w:r>
    </w:p>
    <w:p w14:paraId="067F99C0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Introduction</w:t>
      </w:r>
    </w:p>
    <w:p w14:paraId="683A0EAC" w14:textId="77777777" w:rsidR="00E22EF8" w:rsidRDefault="00000000">
      <w:r>
        <w:t xml:space="preserve">This guide explains how to set up and run any MERN Stack project downloaded from FinalYearProjectsHub. </w:t>
      </w:r>
      <w:r>
        <w:br/>
        <w:t>It applies to all full-stack web applications that use MongoDB, Express.js, React.js, and Node.js, including admin dashboards, e-commerce systems, and management apps.</w:t>
      </w:r>
      <w:r>
        <w:br/>
      </w:r>
      <w:r>
        <w:br/>
        <w:t xml:space="preserve">Note: All projects are provided strictly for educational purposes only. </w:t>
      </w:r>
      <w:r>
        <w:br/>
        <w:t>Commercial use or resale is not allowed.</w:t>
      </w:r>
      <w:r>
        <w:br/>
      </w:r>
    </w:p>
    <w:p w14:paraId="1651D7F8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1: Prerequisites</w:t>
      </w:r>
    </w:p>
    <w:p w14:paraId="5CD705C1" w14:textId="77777777" w:rsidR="00E22EF8" w:rsidRDefault="00000000">
      <w:r>
        <w:t>Before starting, make sure the following are installed on your system:</w:t>
      </w:r>
      <w:r>
        <w:br/>
      </w:r>
      <w:r>
        <w:br/>
        <w:t>- Node.js (version 14 or above) and npm (Node Package Manager)</w:t>
      </w:r>
      <w:r>
        <w:br/>
        <w:t>- MongoDB (local installation or MongoDB Atlas account)</w:t>
      </w:r>
      <w:r>
        <w:br/>
        <w:t>- Code Editor (VS Code, WebStorm, Sublime Text)</w:t>
      </w:r>
      <w:r>
        <w:br/>
        <w:t>- Web Browser (Chrome, Firefox, Edge, Safari)</w:t>
      </w:r>
      <w:r>
        <w:br/>
        <w:t>- Basic understanding of JavaScript, React.js, Node.js, and MongoDB</w:t>
      </w:r>
      <w:r>
        <w:br/>
      </w:r>
      <w:r>
        <w:br/>
        <w:t>Optional Tools:</w:t>
      </w:r>
      <w:r>
        <w:br/>
        <w:t>- Postman – for testing APIs</w:t>
      </w:r>
      <w:r>
        <w:br/>
        <w:t>- MongoDB Compass – for managing your MongoDB database visually</w:t>
      </w:r>
      <w:r>
        <w:br/>
        <w:t>- VS Code Extensions: Live Server, Prettier, ES7+ React Snippets</w:t>
      </w:r>
      <w:r>
        <w:br/>
      </w:r>
    </w:p>
    <w:p w14:paraId="4004B3F3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2: Download and Extract the Project</w:t>
      </w:r>
    </w:p>
    <w:p w14:paraId="0F784E44" w14:textId="77777777" w:rsidR="00E22EF8" w:rsidRDefault="00000000">
      <w:r>
        <w:t>1. Download the project ZIP file from FinalYearProjectsHub.</w:t>
      </w:r>
      <w:r>
        <w:br/>
        <w:t>2. Extract it to a desired folder, e.g. C:\MERN_Projects\YourProjectName.</w:t>
      </w:r>
      <w:r>
        <w:br/>
        <w:t>3. Open the project folder in your code editor.</w:t>
      </w:r>
      <w:r>
        <w:br/>
      </w:r>
    </w:p>
    <w:p w14:paraId="155F4A24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3: Project Structure</w:t>
      </w:r>
    </w:p>
    <w:p w14:paraId="03AC0CD7" w14:textId="77777777" w:rsidR="00E22EF8" w:rsidRDefault="00000000">
      <w:r>
        <w:t>Most MERN projects have the following folder layout:</w:t>
      </w:r>
      <w:r>
        <w:br/>
      </w:r>
      <w:r>
        <w:br/>
        <w:t>YourProjectName/</w:t>
      </w:r>
      <w:r>
        <w:br/>
      </w:r>
      <w:r>
        <w:lastRenderedPageBreak/>
        <w:t>│</w:t>
      </w:r>
      <w:r>
        <w:br/>
        <w:t>├── backend/        → Node.js + Express.js API code</w:t>
      </w:r>
      <w:r>
        <w:br/>
        <w:t>│   ├── models/     → MongoDB data models</w:t>
      </w:r>
      <w:r>
        <w:br/>
        <w:t>│   ├── routes/     → API routes</w:t>
      </w:r>
      <w:r>
        <w:br/>
        <w:t>│   ├── controllers/→ Business logic</w:t>
      </w:r>
      <w:r>
        <w:br/>
        <w:t>│   ├── server.js   → Entry point for backend</w:t>
      </w:r>
      <w:r>
        <w:br/>
        <w:t>│</w:t>
      </w:r>
      <w:r>
        <w:br/>
        <w:t>├── frontend/       → React.js app</w:t>
      </w:r>
      <w:r>
        <w:br/>
        <w:t>│   ├── src/        → React components and pages</w:t>
      </w:r>
      <w:r>
        <w:br/>
        <w:t>│   ├── public/     → index.html and static files</w:t>
      </w:r>
      <w:r>
        <w:br/>
        <w:t>│   ├── package.json → Frontend dependencies</w:t>
      </w:r>
      <w:r>
        <w:br/>
        <w:t>│</w:t>
      </w:r>
      <w:r>
        <w:br/>
        <w:t>├── package.json     → Root configuration (if using concurrently)</w:t>
      </w:r>
      <w:r>
        <w:br/>
        <w:t>└── README.md        → Project description and instructions</w:t>
      </w:r>
      <w:r>
        <w:br/>
      </w:r>
    </w:p>
    <w:p w14:paraId="7A754BB3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4: Install Dependencies</w:t>
      </w:r>
    </w:p>
    <w:p w14:paraId="00E609B1" w14:textId="77777777" w:rsidR="00E22EF8" w:rsidRDefault="00000000">
      <w:r>
        <w:t>1. Backend Setup</w:t>
      </w:r>
      <w:r>
        <w:br/>
        <w:t xml:space="preserve">   Open a terminal inside the backend folder:</w:t>
      </w:r>
      <w:r>
        <w:br/>
        <w:t xml:space="preserve">   npm install</w:t>
      </w:r>
      <w:r>
        <w:br/>
      </w:r>
      <w:r>
        <w:br/>
        <w:t>2. Frontend Setup</w:t>
      </w:r>
      <w:r>
        <w:br/>
        <w:t xml:space="preserve">   Open a new terminal for the frontend folder:</w:t>
      </w:r>
      <w:r>
        <w:br/>
        <w:t xml:space="preserve">   npm install</w:t>
      </w:r>
      <w:r>
        <w:br/>
      </w:r>
      <w:r>
        <w:br/>
        <w:t>This installs all required Node modules for both client and server.</w:t>
      </w:r>
      <w:r>
        <w:br/>
      </w:r>
    </w:p>
    <w:p w14:paraId="140E81ED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5: Configure Environment Variables</w:t>
      </w:r>
    </w:p>
    <w:p w14:paraId="0B9B248A" w14:textId="77777777" w:rsidR="00E22EF8" w:rsidRDefault="00000000">
      <w:r>
        <w:t>In the backend folder, create a .env file (if not provided) and add the following example variables:</w:t>
      </w:r>
      <w:r>
        <w:br/>
      </w:r>
      <w:r>
        <w:br/>
        <w:t>PORT=5000</w:t>
      </w:r>
      <w:r>
        <w:br/>
        <w:t>MONGO_URI=mongodb://localhost:27017/yourdbname</w:t>
      </w:r>
      <w:r>
        <w:br/>
        <w:t>JWT_SECRET=your_jwt_secret</w:t>
      </w:r>
      <w:r>
        <w:br/>
      </w:r>
      <w:r>
        <w:br/>
        <w:t>If using MongoDB Atlas, replace MONGO_URI with your connection string.</w:t>
      </w:r>
      <w:r>
        <w:br/>
      </w:r>
    </w:p>
    <w:p w14:paraId="59D56D07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6: Run the Project</w:t>
      </w:r>
    </w:p>
    <w:p w14:paraId="6BC49226" w14:textId="77777777" w:rsidR="00E22EF8" w:rsidRDefault="00000000">
      <w:r>
        <w:t>Option 1: Run Frontend and Backend Separately</w:t>
      </w:r>
      <w:r>
        <w:br/>
        <w:t>Backend:</w:t>
      </w:r>
      <w:r>
        <w:br/>
      </w:r>
      <w:r>
        <w:lastRenderedPageBreak/>
        <w:t>cd backend</w:t>
      </w:r>
      <w:r>
        <w:br/>
        <w:t>npm start</w:t>
      </w:r>
      <w:r>
        <w:br/>
      </w:r>
      <w:r>
        <w:br/>
        <w:t>Frontend:</w:t>
      </w:r>
      <w:r>
        <w:br/>
        <w:t>cd frontend</w:t>
      </w:r>
      <w:r>
        <w:br/>
        <w:t>npm start</w:t>
      </w:r>
      <w:r>
        <w:br/>
      </w:r>
      <w:r>
        <w:br/>
        <w:t>The frontend usually runs at http://localhost:3000 and the backend API runs at http://localhost:5000</w:t>
      </w:r>
      <w:r>
        <w:br/>
      </w:r>
      <w:r>
        <w:br/>
        <w:t>Option 2: Run Both Together (if configured with concurrently)</w:t>
      </w:r>
      <w:r>
        <w:br/>
        <w:t>From the root folder:</w:t>
      </w:r>
      <w:r>
        <w:br/>
        <w:t>npm run dev</w:t>
      </w:r>
      <w:r>
        <w:br/>
      </w:r>
    </w:p>
    <w:p w14:paraId="6F27B3D6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7: Verify Setup</w:t>
      </w:r>
    </w:p>
    <w:p w14:paraId="612B18A5" w14:textId="77777777" w:rsidR="00E22EF8" w:rsidRDefault="00000000">
      <w:r>
        <w:t>1. Open your browser at http://localhost:3000 to view the React app.</w:t>
      </w:r>
      <w:r>
        <w:br/>
        <w:t>2. Use Postman to test backend routes like:</w:t>
      </w:r>
      <w:r>
        <w:br/>
        <w:t xml:space="preserve">   GET http://localhost:5000/api/users</w:t>
      </w:r>
      <w:r>
        <w:br/>
        <w:t>3. Check the MongoDB Compass or Atlas dashboard to confirm database connectivity.</w:t>
      </w:r>
      <w:r>
        <w:br/>
      </w:r>
    </w:p>
    <w:p w14:paraId="4D5D4E2D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Step 8: Optional Deployment</w:t>
      </w:r>
    </w:p>
    <w:p w14:paraId="0F8D0531" w14:textId="77777777" w:rsidR="00E22EF8" w:rsidRDefault="00000000">
      <w:r>
        <w:t>You can deploy your MERN app using any of the following platforms:</w:t>
      </w:r>
      <w:r>
        <w:br/>
      </w:r>
      <w:r>
        <w:br/>
        <w:t>- Render.com – Easy full-stack hosting</w:t>
      </w:r>
      <w:r>
        <w:br/>
        <w:t>- Vercel – Frontend hosting</w:t>
      </w:r>
      <w:r>
        <w:br/>
        <w:t>- Netlify – Static React hosting</w:t>
      </w:r>
      <w:r>
        <w:br/>
        <w:t>- MongoDB Atlas – Cloud database</w:t>
      </w:r>
      <w:r>
        <w:br/>
        <w:t>- Railway, AWS, or Firebase Hosting – Alternative full-stack options</w:t>
      </w:r>
      <w:r>
        <w:br/>
      </w:r>
    </w:p>
    <w:p w14:paraId="300CF168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t>Additional Tips</w:t>
      </w:r>
    </w:p>
    <w:p w14:paraId="7B95FCFE" w14:textId="77777777" w:rsidR="00E22EF8" w:rsidRDefault="00000000">
      <w:r>
        <w:t>- Always check console and terminal logs for errors (F12 → Developer Tools).</w:t>
      </w:r>
      <w:r>
        <w:br/>
        <w:t>- Keep your API routes, models, and controllers modular.</w:t>
      </w:r>
      <w:r>
        <w:br/>
        <w:t>- Use React Developer Tools and MongoDB Compass for debugging.</w:t>
      </w:r>
      <w:r>
        <w:br/>
        <w:t>- Regularly update dependencies to avoid compatibility issues.</w:t>
      </w:r>
      <w:r>
        <w:br/>
        <w:t>- Use Git for version control and backups.</w:t>
      </w:r>
      <w:r>
        <w:br/>
      </w:r>
    </w:p>
    <w:p w14:paraId="441790C9" w14:textId="77777777" w:rsidR="00E22EF8" w:rsidRPr="00C27DB7" w:rsidRDefault="00000000">
      <w:pPr>
        <w:pStyle w:val="Heading2"/>
        <w:rPr>
          <w:b w:val="0"/>
          <w:bCs w:val="0"/>
          <w:sz w:val="40"/>
          <w:szCs w:val="40"/>
        </w:rPr>
      </w:pPr>
      <w:r w:rsidRPr="00C27DB7">
        <w:rPr>
          <w:b w:val="0"/>
          <w:bCs w:val="0"/>
          <w:sz w:val="40"/>
          <w:szCs w:val="40"/>
        </w:rPr>
        <w:lastRenderedPageBreak/>
        <w:t>Footer Note</w:t>
      </w:r>
    </w:p>
    <w:p w14:paraId="571A5A3E" w14:textId="77777777" w:rsidR="00E22EF8" w:rsidRDefault="00000000">
      <w:r>
        <w:t xml:space="preserve">All MERN Stack projects provided by FinalYearProjectsHub are meant purely for academic learning and research. </w:t>
      </w:r>
      <w:r>
        <w:br/>
        <w:t>Students are encouraged to study, customize, and enhance these projects but must not use or resell them commercially.</w:t>
      </w:r>
      <w:r>
        <w:br/>
      </w:r>
    </w:p>
    <w:sectPr w:rsidR="00E22EF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7643091">
    <w:abstractNumId w:val="8"/>
  </w:num>
  <w:num w:numId="2" w16cid:durableId="227888458">
    <w:abstractNumId w:val="6"/>
  </w:num>
  <w:num w:numId="3" w16cid:durableId="529149899">
    <w:abstractNumId w:val="5"/>
  </w:num>
  <w:num w:numId="4" w16cid:durableId="465855894">
    <w:abstractNumId w:val="4"/>
  </w:num>
  <w:num w:numId="5" w16cid:durableId="320081917">
    <w:abstractNumId w:val="7"/>
  </w:num>
  <w:num w:numId="6" w16cid:durableId="2090540557">
    <w:abstractNumId w:val="3"/>
  </w:num>
  <w:num w:numId="7" w16cid:durableId="1674525709">
    <w:abstractNumId w:val="2"/>
  </w:num>
  <w:num w:numId="8" w16cid:durableId="520583480">
    <w:abstractNumId w:val="1"/>
  </w:num>
  <w:num w:numId="9" w16cid:durableId="141780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61968"/>
    <w:rsid w:val="0015074B"/>
    <w:rsid w:val="0029639D"/>
    <w:rsid w:val="00326F90"/>
    <w:rsid w:val="00AA1D8D"/>
    <w:rsid w:val="00B47730"/>
    <w:rsid w:val="00C27DB7"/>
    <w:rsid w:val="00CB0664"/>
    <w:rsid w:val="00E22EF8"/>
    <w:rsid w:val="00ED441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04803D39-D6F3-4A27-A64B-7B90C733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Patel Akshar</cp:lastModifiedBy>
  <cp:revision>3</cp:revision>
  <dcterms:created xsi:type="dcterms:W3CDTF">2013-12-23T23:15:00Z</dcterms:created>
  <dcterms:modified xsi:type="dcterms:W3CDTF">2025-10-14T04:14:00Z</dcterms:modified>
  <cp:category/>
</cp:coreProperties>
</file>